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AB4B1" w14:textId="23DDDC64" w:rsidR="00B61F53" w:rsidRPr="00504837" w:rsidRDefault="00C02FBF">
      <w:pPr>
        <w:pStyle w:val="Ttulo"/>
        <w:rPr>
          <w:rFonts w:cstheme="majorHAnsi"/>
          <w:color w:val="000000" w:themeColor="text1"/>
          <w:sz w:val="40"/>
          <w:szCs w:val="40"/>
          <w:lang w:val="ca-ES"/>
        </w:rPr>
      </w:pPr>
      <w:r w:rsidRPr="00504837">
        <w:rPr>
          <w:rFonts w:cstheme="majorHAnsi"/>
          <w:color w:val="000000" w:themeColor="text1"/>
          <w:sz w:val="40"/>
          <w:szCs w:val="40"/>
          <w:lang w:val="ca-ES"/>
        </w:rPr>
        <w:t>Annex OE</w:t>
      </w:r>
      <w:r w:rsidR="00504837" w:rsidRPr="00504837">
        <w:rPr>
          <w:rFonts w:cstheme="majorHAnsi"/>
          <w:color w:val="000000" w:themeColor="text1"/>
          <w:sz w:val="40"/>
          <w:szCs w:val="40"/>
          <w:lang w:val="ca-ES"/>
        </w:rPr>
        <w:t xml:space="preserve"> CASAP 1-25</w:t>
      </w:r>
      <w:r w:rsidRPr="00504837">
        <w:rPr>
          <w:rFonts w:cstheme="majorHAnsi"/>
          <w:color w:val="000000" w:themeColor="text1"/>
          <w:sz w:val="40"/>
          <w:szCs w:val="40"/>
          <w:lang w:val="ca-ES"/>
        </w:rPr>
        <w:t xml:space="preserve"> – Model d’Oferta Econòmica</w:t>
      </w:r>
    </w:p>
    <w:p w14:paraId="1842C0B2" w14:textId="77777777" w:rsidR="00B61F53" w:rsidRPr="00504837" w:rsidRDefault="00C02FBF">
      <w:pPr>
        <w:pStyle w:val="Ttulo1"/>
        <w:rPr>
          <w:rFonts w:cstheme="majorHAnsi"/>
          <w:color w:val="000000" w:themeColor="text1"/>
          <w:sz w:val="20"/>
          <w:szCs w:val="20"/>
          <w:lang w:val="ca-ES"/>
        </w:rPr>
      </w:pPr>
      <w:r w:rsidRPr="00504837">
        <w:rPr>
          <w:rFonts w:cstheme="majorHAnsi"/>
          <w:color w:val="000000" w:themeColor="text1"/>
          <w:sz w:val="20"/>
          <w:szCs w:val="20"/>
          <w:lang w:val="ca-ES"/>
        </w:rPr>
        <w:t>Dades de l’empresa licitadora</w:t>
      </w:r>
    </w:p>
    <w:p w14:paraId="1F79F804" w14:textId="77777777" w:rsidR="00504837" w:rsidRPr="00504837" w:rsidRDefault="00C02FBF">
      <w:pPr>
        <w:rPr>
          <w:rFonts w:asciiTheme="majorHAnsi" w:hAnsiTheme="majorHAnsi" w:cstheme="majorHAnsi"/>
          <w:sz w:val="20"/>
          <w:szCs w:val="20"/>
          <w:lang w:val="ca-ES"/>
        </w:rPr>
      </w:pPr>
      <w:r w:rsidRPr="00504837">
        <w:rPr>
          <w:rFonts w:asciiTheme="majorHAnsi" w:hAnsiTheme="majorHAnsi" w:cstheme="majorHAnsi"/>
          <w:sz w:val="20"/>
          <w:szCs w:val="20"/>
          <w:lang w:val="ca-ES"/>
        </w:rPr>
        <w:t>Raó social:</w:t>
      </w:r>
    </w:p>
    <w:p w14:paraId="67441A2B" w14:textId="7459435B" w:rsidR="00B61F53" w:rsidRPr="00504837" w:rsidRDefault="00C02FBF">
      <w:pPr>
        <w:rPr>
          <w:rFonts w:asciiTheme="majorHAnsi" w:hAnsiTheme="majorHAnsi" w:cstheme="majorHAnsi"/>
          <w:sz w:val="20"/>
          <w:szCs w:val="20"/>
          <w:lang w:val="ca-ES"/>
        </w:rPr>
      </w:pPr>
      <w:r w:rsidRPr="00504837">
        <w:rPr>
          <w:rFonts w:asciiTheme="majorHAnsi" w:hAnsiTheme="majorHAnsi" w:cstheme="majorHAnsi"/>
          <w:sz w:val="20"/>
          <w:szCs w:val="20"/>
          <w:lang w:val="ca-ES"/>
        </w:rPr>
        <w:t>NIF:</w:t>
      </w:r>
    </w:p>
    <w:p w14:paraId="3AACC6FA" w14:textId="77777777" w:rsidR="00B61F53" w:rsidRPr="00504837" w:rsidRDefault="00C02FBF">
      <w:pPr>
        <w:rPr>
          <w:rFonts w:asciiTheme="majorHAnsi" w:hAnsiTheme="majorHAnsi" w:cstheme="majorHAnsi"/>
          <w:sz w:val="20"/>
          <w:szCs w:val="20"/>
          <w:lang w:val="ca-ES"/>
        </w:rPr>
      </w:pPr>
      <w:r w:rsidRPr="00504837">
        <w:rPr>
          <w:rFonts w:asciiTheme="majorHAnsi" w:hAnsiTheme="majorHAnsi" w:cstheme="majorHAnsi"/>
          <w:sz w:val="20"/>
          <w:szCs w:val="20"/>
          <w:lang w:val="ca-ES"/>
        </w:rPr>
        <w:t>Representant legal:</w:t>
      </w:r>
    </w:p>
    <w:p w14:paraId="1704D655" w14:textId="51B3E815" w:rsidR="00504837" w:rsidRPr="00504837" w:rsidRDefault="00C02FBF" w:rsidP="00504837">
      <w:pPr>
        <w:pStyle w:val="Ttulo1"/>
        <w:rPr>
          <w:rFonts w:cstheme="majorHAnsi"/>
          <w:color w:val="000000" w:themeColor="text1"/>
          <w:sz w:val="20"/>
          <w:szCs w:val="20"/>
          <w:lang w:val="ca-ES"/>
        </w:rPr>
      </w:pPr>
      <w:r w:rsidRPr="00504837">
        <w:rPr>
          <w:rFonts w:cstheme="majorHAnsi"/>
          <w:color w:val="000000" w:themeColor="text1"/>
          <w:sz w:val="20"/>
          <w:szCs w:val="20"/>
          <w:lang w:val="ca-ES"/>
        </w:rPr>
        <w:t>Oferta econòmica (sense IVA)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B61F53" w:rsidRPr="00504837" w14:paraId="52A57BF5" w14:textId="77777777">
        <w:tc>
          <w:tcPr>
            <w:tcW w:w="2160" w:type="dxa"/>
          </w:tcPr>
          <w:p w14:paraId="4B204DE5" w14:textId="77777777" w:rsidR="00B61F53" w:rsidRPr="00504837" w:rsidRDefault="00C02FBF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Concepte</w:t>
            </w:r>
          </w:p>
        </w:tc>
        <w:tc>
          <w:tcPr>
            <w:tcW w:w="2160" w:type="dxa"/>
          </w:tcPr>
          <w:p w14:paraId="3159345E" w14:textId="77777777" w:rsidR="00B61F53" w:rsidRPr="00504837" w:rsidRDefault="00C02FBF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 xml:space="preserve">Import </w:t>
            </w:r>
            <w:proofErr w:type="spellStart"/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ofertat</w:t>
            </w:r>
            <w:proofErr w:type="spellEnd"/>
          </w:p>
        </w:tc>
        <w:tc>
          <w:tcPr>
            <w:tcW w:w="2160" w:type="dxa"/>
          </w:tcPr>
          <w:p w14:paraId="463ABC63" w14:textId="77777777" w:rsidR="00B61F53" w:rsidRPr="00504837" w:rsidRDefault="00C02FBF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Condicions límit</w:t>
            </w:r>
          </w:p>
        </w:tc>
        <w:tc>
          <w:tcPr>
            <w:tcW w:w="2160" w:type="dxa"/>
          </w:tcPr>
          <w:p w14:paraId="5659EB52" w14:textId="4A383BC2" w:rsidR="00B61F53" w:rsidRPr="00504837" w:rsidRDefault="00B61F53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</w:p>
        </w:tc>
      </w:tr>
      <w:tr w:rsidR="00B61F53" w:rsidRPr="00504837" w14:paraId="6B64DD61" w14:textId="77777777">
        <w:tc>
          <w:tcPr>
            <w:tcW w:w="2160" w:type="dxa"/>
          </w:tcPr>
          <w:p w14:paraId="319157AC" w14:textId="77777777" w:rsidR="00B61F53" w:rsidRPr="00504837" w:rsidRDefault="00C02FBF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 xml:space="preserve">Preu total del </w:t>
            </w: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subministrament per vehicle durant tota la vigència del contracte</w:t>
            </w:r>
          </w:p>
        </w:tc>
        <w:tc>
          <w:tcPr>
            <w:tcW w:w="2160" w:type="dxa"/>
          </w:tcPr>
          <w:p w14:paraId="2FDD2A04" w14:textId="77777777" w:rsidR="00B61F53" w:rsidRPr="00504837" w:rsidRDefault="00B61F53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</w:p>
        </w:tc>
        <w:tc>
          <w:tcPr>
            <w:tcW w:w="2160" w:type="dxa"/>
          </w:tcPr>
          <w:p w14:paraId="7A7EFF39" w14:textId="77777777" w:rsidR="00504837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</w:p>
          <w:p w14:paraId="52A1AEB3" w14:textId="7AF740D4" w:rsidR="00B61F53" w:rsidRPr="00504837" w:rsidRDefault="00C02FBF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Sense límit</w:t>
            </w:r>
          </w:p>
        </w:tc>
        <w:tc>
          <w:tcPr>
            <w:tcW w:w="2160" w:type="dxa"/>
          </w:tcPr>
          <w:p w14:paraId="1FB7DB4D" w14:textId="77777777" w:rsidR="00B61F53" w:rsidRPr="00504837" w:rsidRDefault="00B61F53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</w:p>
        </w:tc>
      </w:tr>
      <w:tr w:rsidR="00B61F53" w:rsidRPr="00504837" w14:paraId="6342C066" w14:textId="77777777">
        <w:tc>
          <w:tcPr>
            <w:tcW w:w="2160" w:type="dxa"/>
          </w:tcPr>
          <w:p w14:paraId="14E8694B" w14:textId="77777777" w:rsidR="00504837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</w:p>
          <w:p w14:paraId="178DCC39" w14:textId="276626BA" w:rsidR="00B61F53" w:rsidRPr="00504837" w:rsidRDefault="00C02FBF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Preu d’abonament per quilòmetres no recorreguts</w:t>
            </w:r>
          </w:p>
        </w:tc>
        <w:tc>
          <w:tcPr>
            <w:tcW w:w="2160" w:type="dxa"/>
          </w:tcPr>
          <w:p w14:paraId="35E07575" w14:textId="77777777" w:rsidR="00B61F53" w:rsidRPr="00504837" w:rsidRDefault="00B61F53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</w:p>
        </w:tc>
        <w:tc>
          <w:tcPr>
            <w:tcW w:w="2160" w:type="dxa"/>
          </w:tcPr>
          <w:p w14:paraId="52EE729E" w14:textId="77777777" w:rsidR="00504837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</w:p>
          <w:p w14:paraId="7F06DFAB" w14:textId="75121CF9" w:rsidR="00B61F53" w:rsidRPr="00504837" w:rsidRDefault="00C02FBF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≥ 0,02 €/Km</w:t>
            </w:r>
          </w:p>
        </w:tc>
        <w:tc>
          <w:tcPr>
            <w:tcW w:w="2160" w:type="dxa"/>
          </w:tcPr>
          <w:p w14:paraId="45BF9EFA" w14:textId="77777777" w:rsidR="00B61F53" w:rsidRPr="00504837" w:rsidRDefault="00B61F53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</w:p>
        </w:tc>
      </w:tr>
      <w:tr w:rsidR="00B61F53" w:rsidRPr="00504837" w14:paraId="140F254D" w14:textId="77777777">
        <w:tc>
          <w:tcPr>
            <w:tcW w:w="2160" w:type="dxa"/>
          </w:tcPr>
          <w:p w14:paraId="56241B45" w14:textId="77777777" w:rsidR="00504837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</w:p>
          <w:p w14:paraId="12DBF242" w14:textId="331C0CCE" w:rsidR="00B61F53" w:rsidRPr="00504837" w:rsidRDefault="00C02FBF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Preu a pagar per quilòmetres recorreguts en excés</w:t>
            </w:r>
          </w:p>
        </w:tc>
        <w:tc>
          <w:tcPr>
            <w:tcW w:w="2160" w:type="dxa"/>
          </w:tcPr>
          <w:p w14:paraId="1AE9825B" w14:textId="77777777" w:rsidR="00B61F53" w:rsidRPr="00504837" w:rsidRDefault="00B61F53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</w:p>
        </w:tc>
        <w:tc>
          <w:tcPr>
            <w:tcW w:w="2160" w:type="dxa"/>
          </w:tcPr>
          <w:p w14:paraId="1B5BA517" w14:textId="77777777" w:rsidR="00504837" w:rsidRPr="00504837" w:rsidRDefault="00504837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</w:p>
          <w:p w14:paraId="0B3A8F44" w14:textId="20B00279" w:rsidR="00B61F53" w:rsidRPr="00504837" w:rsidRDefault="00C02FBF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  <w:r w:rsidRPr="00504837">
              <w:rPr>
                <w:rFonts w:asciiTheme="majorHAnsi" w:hAnsiTheme="majorHAnsi" w:cstheme="majorHAnsi"/>
                <w:sz w:val="20"/>
                <w:szCs w:val="20"/>
                <w:lang w:val="ca-ES"/>
              </w:rPr>
              <w:t>≤ 0,05 €/Km</w:t>
            </w:r>
          </w:p>
        </w:tc>
        <w:tc>
          <w:tcPr>
            <w:tcW w:w="2160" w:type="dxa"/>
          </w:tcPr>
          <w:p w14:paraId="6096CBA3" w14:textId="77777777" w:rsidR="00B61F53" w:rsidRPr="00504837" w:rsidRDefault="00B61F53">
            <w:pPr>
              <w:rPr>
                <w:rFonts w:asciiTheme="majorHAnsi" w:hAnsiTheme="majorHAnsi" w:cstheme="majorHAnsi"/>
                <w:sz w:val="20"/>
                <w:szCs w:val="20"/>
                <w:lang w:val="ca-ES"/>
              </w:rPr>
            </w:pPr>
          </w:p>
        </w:tc>
      </w:tr>
    </w:tbl>
    <w:p w14:paraId="68B0E929" w14:textId="77777777" w:rsidR="00504837" w:rsidRPr="00504837" w:rsidRDefault="00504837">
      <w:pPr>
        <w:rPr>
          <w:rFonts w:asciiTheme="majorHAnsi" w:hAnsiTheme="majorHAnsi" w:cstheme="majorHAnsi"/>
          <w:sz w:val="20"/>
          <w:szCs w:val="20"/>
          <w:lang w:val="ca-ES"/>
        </w:rPr>
      </w:pPr>
    </w:p>
    <w:p w14:paraId="2416C2D5" w14:textId="4236F724" w:rsidR="00B61F53" w:rsidRPr="00504837" w:rsidRDefault="00C02FBF">
      <w:pPr>
        <w:rPr>
          <w:rFonts w:asciiTheme="majorHAnsi" w:hAnsiTheme="majorHAnsi" w:cstheme="majorHAnsi"/>
          <w:sz w:val="20"/>
          <w:szCs w:val="20"/>
          <w:lang w:val="ca-ES"/>
        </w:rPr>
      </w:pPr>
      <w:r w:rsidRPr="00504837">
        <w:rPr>
          <w:rFonts w:asciiTheme="majorHAnsi" w:hAnsiTheme="majorHAnsi" w:cstheme="majorHAnsi"/>
          <w:sz w:val="20"/>
          <w:szCs w:val="20"/>
          <w:lang w:val="ca-ES"/>
        </w:rPr>
        <w:t>Declaració</w:t>
      </w:r>
      <w:r w:rsidRPr="00504837">
        <w:rPr>
          <w:rFonts w:asciiTheme="majorHAnsi" w:hAnsiTheme="majorHAnsi" w:cstheme="majorHAnsi"/>
          <w:sz w:val="20"/>
          <w:szCs w:val="20"/>
          <w:lang w:val="ca-ES"/>
        </w:rPr>
        <w:br/>
        <w:t xml:space="preserve">El representant legal de </w:t>
      </w:r>
      <w:r w:rsidRPr="00504837">
        <w:rPr>
          <w:rFonts w:asciiTheme="majorHAnsi" w:hAnsiTheme="majorHAnsi" w:cstheme="majorHAnsi"/>
          <w:sz w:val="20"/>
          <w:szCs w:val="20"/>
          <w:lang w:val="ca-ES"/>
        </w:rPr>
        <w:t>l’empresa manifesta que l’oferta econòmica presentada compleix amb les condicions establertes en els plecs reguladors i que els valors declarats són vinculants per a l’adjudicació del contracte.</w:t>
      </w:r>
    </w:p>
    <w:p w14:paraId="183D2046" w14:textId="77777777" w:rsidR="00B61F53" w:rsidRPr="00504837" w:rsidRDefault="00C02FBF">
      <w:pPr>
        <w:rPr>
          <w:rFonts w:asciiTheme="majorHAnsi" w:hAnsiTheme="majorHAnsi" w:cstheme="majorHAnsi"/>
          <w:sz w:val="20"/>
          <w:szCs w:val="20"/>
          <w:lang w:val="ca-ES"/>
        </w:rPr>
      </w:pPr>
      <w:r w:rsidRPr="00504837">
        <w:rPr>
          <w:rFonts w:asciiTheme="majorHAnsi" w:hAnsiTheme="majorHAnsi" w:cstheme="majorHAnsi"/>
          <w:sz w:val="20"/>
          <w:szCs w:val="20"/>
          <w:lang w:val="ca-ES"/>
        </w:rPr>
        <w:t>A _________, ___ de ______________ de 20___</w:t>
      </w:r>
      <w:r w:rsidRPr="00504837">
        <w:rPr>
          <w:rFonts w:asciiTheme="majorHAnsi" w:hAnsiTheme="majorHAnsi" w:cstheme="majorHAnsi"/>
          <w:sz w:val="20"/>
          <w:szCs w:val="20"/>
          <w:lang w:val="ca-ES"/>
        </w:rPr>
        <w:br/>
      </w:r>
      <w:r w:rsidRPr="00504837">
        <w:rPr>
          <w:rFonts w:asciiTheme="majorHAnsi" w:hAnsiTheme="majorHAnsi" w:cstheme="majorHAnsi"/>
          <w:sz w:val="20"/>
          <w:szCs w:val="20"/>
          <w:lang w:val="ca-ES"/>
        </w:rPr>
        <w:br/>
        <w:t>Signatura i segell del representant legal</w:t>
      </w:r>
    </w:p>
    <w:sectPr w:rsidR="00B61F53" w:rsidRPr="0050483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87924339">
    <w:abstractNumId w:val="8"/>
  </w:num>
  <w:num w:numId="2" w16cid:durableId="596183714">
    <w:abstractNumId w:val="6"/>
  </w:num>
  <w:num w:numId="3" w16cid:durableId="819227056">
    <w:abstractNumId w:val="5"/>
  </w:num>
  <w:num w:numId="4" w16cid:durableId="1498575582">
    <w:abstractNumId w:val="4"/>
  </w:num>
  <w:num w:numId="5" w16cid:durableId="546726541">
    <w:abstractNumId w:val="7"/>
  </w:num>
  <w:num w:numId="6" w16cid:durableId="1899393013">
    <w:abstractNumId w:val="3"/>
  </w:num>
  <w:num w:numId="7" w16cid:durableId="1330788090">
    <w:abstractNumId w:val="2"/>
  </w:num>
  <w:num w:numId="8" w16cid:durableId="1871065537">
    <w:abstractNumId w:val="1"/>
  </w:num>
  <w:num w:numId="9" w16cid:durableId="18248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04837"/>
    <w:rsid w:val="00AA1D8D"/>
    <w:rsid w:val="00B47730"/>
    <w:rsid w:val="00B61F53"/>
    <w:rsid w:val="00BF1B3C"/>
    <w:rsid w:val="00C02FBF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CDD3F4"/>
  <w14:defaultImageDpi w14:val="300"/>
  <w15:docId w15:val="{E52AFAFA-C987-4849-B0D4-040CB2E7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Paula Hors Comadira</cp:lastModifiedBy>
  <cp:revision>3</cp:revision>
  <dcterms:created xsi:type="dcterms:W3CDTF">2025-06-18T09:15:00Z</dcterms:created>
  <dcterms:modified xsi:type="dcterms:W3CDTF">2025-06-18T09:16:00Z</dcterms:modified>
  <cp:category/>
</cp:coreProperties>
</file>